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18386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образования, науки и молодежной политики Краснодарского края МО Кореновский район МАНОУ СОШ№5 им.трижды Героя Советского Союза А.И. Покрышкина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МО Кореновский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эстетического и физического воспитания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Гронь Ю.Г.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им. трижды Героя Советского Союза А.И.Покрышкина МО Кореновский район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1674860)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ст.Платнировская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183867" w:id="5"/>
    <w:p>
      <w:pPr>
        <w:sectPr>
          <w:pgSz w:w="11906" w:h="16383" w:orient="portrait"/>
        </w:sectPr>
      </w:pPr>
    </w:p>
    <w:bookmarkEnd w:id="5"/>
    <w:bookmarkEnd w:id="0"/>
    <w:bookmarkStart w:name="block-1218386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183868" w:id="8"/>
    <w:p>
      <w:pPr>
        <w:sectPr>
          <w:pgSz w:w="11906" w:h="16383" w:orient="portrait"/>
        </w:sectPr>
      </w:pPr>
    </w:p>
    <w:bookmarkEnd w:id="8"/>
    <w:bookmarkEnd w:id="6"/>
    <w:bookmarkStart w:name="block-12183870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183870" w:id="12"/>
    <w:p>
      <w:pPr>
        <w:sectPr>
          <w:pgSz w:w="11906" w:h="16383" w:orient="portrait"/>
        </w:sectPr>
      </w:pPr>
    </w:p>
    <w:bookmarkEnd w:id="12"/>
    <w:bookmarkEnd w:id="9"/>
    <w:bookmarkStart w:name="block-12183871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bookmarkStart w:name="block-12183871" w:id="16"/>
    <w:p>
      <w:pPr>
        <w:sectPr>
          <w:pgSz w:w="11906" w:h="16383" w:orient="portrait"/>
        </w:sectPr>
      </w:pPr>
    </w:p>
    <w:bookmarkEnd w:id="16"/>
    <w:bookmarkEnd w:id="13"/>
    <w:bookmarkStart w:name="block-1218386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183865" w:id="18"/>
    <w:p>
      <w:pPr>
        <w:sectPr>
          <w:pgSz w:w="16383" w:h="11906" w:orient="landscape"/>
        </w:sectPr>
      </w:pPr>
    </w:p>
    <w:bookmarkEnd w:id="18"/>
    <w:bookmarkEnd w:id="17"/>
    <w:bookmarkStart w:name="block-1218386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 Вводный контроль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 Промежуточный контроль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https://resh.edu.ru/subject/7/5/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 Итоговый контроль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 Вводный контроль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 Промежуточный контроль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 Итоговый контроль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https://resh.edu.ru/subject/7/6/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 Вводный контороль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 Промежуточный контроль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 Итоговый контроль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183866" w:id="20"/>
    <w:p>
      <w:pPr>
        <w:sectPr>
          <w:pgSz w:w="16383" w:h="11906" w:orient="landscape"/>
        </w:sectPr>
      </w:pPr>
    </w:p>
    <w:bookmarkEnd w:id="20"/>
    <w:bookmarkEnd w:id="19"/>
    <w:bookmarkStart w:name="block-12183869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 Введите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вариант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 Введите</w:t>
      </w:r>
      <w:bookmarkStart w:name="27f88a84-cde6-45cc-9a12-309dd9b67dab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Неменский Б.М. Методические пути осуществления программы «Изобразительное искусство и художественный труд» </w:t>
      </w:r>
      <w:bookmarkEnd w:id="22"/>
      <w:r>
        <w:rPr>
          <w:sz w:val="28"/>
        </w:rPr>
        <w:br/>
      </w:r>
      <w:bookmarkStart w:name="27f88a84-cde6-45cc-9a12-309dd9b67dab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Уроки изобразительного искусства. Декоративно-прикладное искусство в жизни человека. 5 класс. Поурочные разработки Нина Горяева Н.А.</w:t>
      </w:r>
      <w:bookmarkEnd w:id="23"/>
      <w:r>
        <w:rPr>
          <w:sz w:val="28"/>
        </w:rPr>
        <w:br/>
      </w:r>
      <w:bookmarkStart w:name="27f88a84-cde6-45cc-9a12-309dd9b67dab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Изобразительное искусство. Искусство в жизни человека. 6 класс. Методическое пособие Борис Неменский, Ирина Полякова, Татьяна Мухина, Т. Горбачевская</w:t>
      </w:r>
      <w:bookmarkEnd w:id="24"/>
      <w:r>
        <w:rPr>
          <w:sz w:val="28"/>
        </w:rPr>
        <w:br/>
      </w:r>
      <w:bookmarkStart w:name="27f88a84-cde6-45cc-9a12-309dd9b67dab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Подробнее на livelib.ru:</w:t>
      </w:r>
      <w:bookmarkEnd w:id="25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Грабовский, Р. Основы теории и истории искусств. Изобразительное искусство. Театр. Кино: Учебное пособие / Р. Грабовский. - СПб.: Планета Музыки, 2016. - 456 c.</w:t>
      </w:r>
      <w:bookmarkEnd w:id="26"/>
      <w:r>
        <w:rPr>
          <w:sz w:val="28"/>
        </w:rPr>
        <w:br/>
      </w:r>
      <w:bookmarkStart w:name="27f88a84-cde6-45cc-9a12-309dd9b67dab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Н.Величко Русская роспись</w:t>
      </w:r>
      <w:bookmarkEnd w:id="27"/>
      <w:r>
        <w:rPr>
          <w:sz w:val="28"/>
        </w:rPr>
        <w:br/>
      </w:r>
      <w:bookmarkStart w:name="27f88a84-cde6-45cc-9a12-309dd9b67dab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Азбука русской живописи / автор Л. Жукова; руков. проекта Н. Астахова. - М. :</w:t>
      </w:r>
      <w:bookmarkEnd w:id="28"/>
      <w:r>
        <w:rPr>
          <w:sz w:val="28"/>
        </w:rPr>
        <w:br/>
      </w:r>
      <w:bookmarkStart w:name="27f88a84-cde6-45cc-9a12-309dd9b67dab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"Белый город", 2008.</w:t>
      </w:r>
      <w:bookmarkEnd w:id="29"/>
      <w:r>
        <w:rPr>
          <w:sz w:val="28"/>
        </w:rPr>
        <w:br/>
      </w:r>
      <w:bookmarkStart w:name="27f88a84-cde6-45cc-9a12-309dd9b67dab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Кравченко, Т. Ю. Русские художники, скульпторы, архитекторы / Т. Ю. Кравченко ;</w:t>
      </w:r>
      <w:bookmarkEnd w:id="30"/>
      <w:r>
        <w:rPr>
          <w:sz w:val="28"/>
        </w:rPr>
        <w:br/>
      </w:r>
      <w:bookmarkStart w:name="27f88a84-cde6-45cc-9a12-309dd9b67dab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худож. Г.Н. Соколов. - М. : АСТ: Астрель: Хранитель, 2007</w:t>
      </w:r>
      <w:bookmarkEnd w:id="31"/>
      <w:r>
        <w:rPr>
          <w:sz w:val="28"/>
        </w:rPr>
        <w:br/>
      </w:r>
      <w:bookmarkStart w:name="27f88a84-cde6-45cc-9a12-309dd9b67dab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Шедевры мировой архитектуры / ред. группа: М. Аксенова, О. Елисеева, Д. Володихин</w:t>
      </w:r>
      <w:bookmarkEnd w:id="32"/>
      <w:r>
        <w:rPr>
          <w:sz w:val="28"/>
        </w:rPr>
        <w:br/>
      </w:r>
      <w:bookmarkStart w:name="27f88a84-cde6-45cc-9a12-309dd9b67dab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др. - М. : Мир энциклопедий Аванта+: Астрель, 2007.</w:t>
      </w:r>
      <w:bookmarkEnd w:id="33"/>
      <w:r>
        <w:rPr>
          <w:sz w:val="28"/>
        </w:rPr>
        <w:br/>
      </w:r>
      <w:bookmarkStart w:name="27f88a84-cde6-45cc-9a12-309dd9b67dab" w:id="34"/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>данные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​​‌ Введите</w:t>
      </w:r>
      <w:bookmarkStart w:name="e2d6e2bf-4893-4145-be02-d49817b4b26f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https://resh.edu.ru/subject/7/5/ </w:t>
      </w:r>
      <w:bookmarkEnd w:id="35"/>
      <w:r>
        <w:rPr>
          <w:sz w:val="28"/>
        </w:rPr>
        <w:br/>
      </w:r>
      <w:bookmarkStart w:name="e2d6e2bf-4893-4145-be02-d49817b4b26f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https://resh.edu.ru/subject/7/6/</w:t>
      </w:r>
      <w:bookmarkEnd w:id="36"/>
      <w:r>
        <w:rPr>
          <w:sz w:val="28"/>
        </w:rPr>
        <w:br/>
      </w:r>
      <w:bookmarkStart w:name="e2d6e2bf-4893-4145-be02-d49817b4b26f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https://resh.edu.ru/subject/7/7/</w:t>
      </w:r>
      <w:bookmarkEnd w:id="37"/>
      <w:r>
        <w:rPr>
          <w:rFonts w:ascii="Times New Roman" w:hAnsi="Times New Roman"/>
          <w:b w:val="false"/>
          <w:i w:val="false"/>
          <w:color w:val="000000"/>
          <w:sz w:val="28"/>
        </w:rPr>
        <w:t>данные</w:t>
      </w:r>
    </w:p>
    <w:bookmarkStart w:name="block-12183869" w:id="38"/>
    <w:p>
      <w:pPr>
        <w:sectPr>
          <w:pgSz w:w="11906" w:h="16383" w:orient="portrait"/>
        </w:sectPr>
      </w:pPr>
    </w:p>
    <w:bookmarkEnd w:id="38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subject/7/5/" Type="http://schemas.openxmlformats.org/officeDocument/2006/relationships/hyperlink" Id="rId4"/>
    <Relationship TargetMode="External" Target="https://resh.edu.ru/subject/7/5/" Type="http://schemas.openxmlformats.org/officeDocument/2006/relationships/hyperlink" Id="rId5"/>
    <Relationship TargetMode="External" Target="https://resh.edu.ru/subject/7/5/" Type="http://schemas.openxmlformats.org/officeDocument/2006/relationships/hyperlink" Id="rId6"/>
    <Relationship TargetMode="External" Target="https://resh.edu.ru/subject/7/5/" Type="http://schemas.openxmlformats.org/officeDocument/2006/relationships/hyperlink" Id="rId7"/>
    <Relationship TargetMode="External" Target="https://resh.edu.ru/subject/7/5/" Type="http://schemas.openxmlformats.org/officeDocument/2006/relationships/hyperlink" Id="rId8"/>
    <Relationship TargetMode="External" Target="https://resh.edu.ru/subject/7/6/" Type="http://schemas.openxmlformats.org/officeDocument/2006/relationships/hyperlink" Id="rId9"/>
    <Relationship TargetMode="External" Target="https://resh.edu.ru/subject/7/6/" Type="http://schemas.openxmlformats.org/officeDocument/2006/relationships/hyperlink" Id="rId10"/>
    <Relationship TargetMode="External" Target="https://resh.edu.ru/subject/7/6/" Type="http://schemas.openxmlformats.org/officeDocument/2006/relationships/hyperlink" Id="rId11"/>
    <Relationship TargetMode="External" Target="https://resh.edu.ru/subject/7/6/" Type="http://schemas.openxmlformats.org/officeDocument/2006/relationships/hyperlink" Id="rId12"/>
    <Relationship TargetMode="External" Target="https://resh.edu.ru/subject/7/7/" Type="http://schemas.openxmlformats.org/officeDocument/2006/relationships/hyperlink" Id="rId13"/>
    <Relationship TargetMode="External" Target="https://resh.edu.ru/subject/7/7/" Type="http://schemas.openxmlformats.org/officeDocument/2006/relationships/hyperlink" Id="rId14"/>
    <Relationship TargetMode="External" Target="https://resh.edu.ru/subject/7/7/" Type="http://schemas.openxmlformats.org/officeDocument/2006/relationships/hyperlink" Id="rId15"/>
    <Relationship TargetMode="External" Target="https://resh.edu.ru/subject/7/7/" Type="http://schemas.openxmlformats.org/officeDocument/2006/relationships/hyperlink" Id="rId16"/>
    <Relationship TargetMode="External" Target="https://resh.edu.ru/subject/7/7/" Type="http://schemas.openxmlformats.org/officeDocument/2006/relationships/hyperlink" Id="rId17"/>
    <Relationship TargetMode="External" Target="https://resh.edu.ru/subject/7/5/" Type="http://schemas.openxmlformats.org/officeDocument/2006/relationships/hyperlink" Id="rId18"/>
    <Relationship TargetMode="External" Target="https://resh.edu.ru/subject/7/5/" Type="http://schemas.openxmlformats.org/officeDocument/2006/relationships/hyperlink" Id="rId19"/>
    <Relationship TargetMode="External" Target="https://resh.edu.ru/subject/7/5/" Type="http://schemas.openxmlformats.org/officeDocument/2006/relationships/hyperlink" Id="rId20"/>
    <Relationship TargetMode="External" Target="https://resh.edu.ru/subject/7/5/" Type="http://schemas.openxmlformats.org/officeDocument/2006/relationships/hyperlink" Id="rId21"/>
    <Relationship TargetMode="External" Target="https://resh.edu.ru/subject/7/5/" Type="http://schemas.openxmlformats.org/officeDocument/2006/relationships/hyperlink" Id="rId22"/>
    <Relationship TargetMode="External" Target="https://resh.edu.ru/subject/7/5/" Type="http://schemas.openxmlformats.org/officeDocument/2006/relationships/hyperlink" Id="rId23"/>
    <Relationship TargetMode="External" Target="https://resh.edu.ru/subject/7/5/" Type="http://schemas.openxmlformats.org/officeDocument/2006/relationships/hyperlink" Id="rId24"/>
    <Relationship TargetMode="External" Target="https://resh.edu.ru/subject/7/5/" Type="http://schemas.openxmlformats.org/officeDocument/2006/relationships/hyperlink" Id="rId25"/>
    <Relationship TargetMode="External" Target="https://resh.edu.ru/subject/7/5/" Type="http://schemas.openxmlformats.org/officeDocument/2006/relationships/hyperlink" Id="rId26"/>
    <Relationship TargetMode="External" Target="https://resh.edu.ru/subject/7/5/" Type="http://schemas.openxmlformats.org/officeDocument/2006/relationships/hyperlink" Id="rId27"/>
    <Relationship TargetMode="External" Target="https://resh.edu.ru/subject/7/5/" Type="http://schemas.openxmlformats.org/officeDocument/2006/relationships/hyperlink" Id="rId28"/>
    <Relationship TargetMode="External" Target="https://resh.edu.ru/subject/7/5/" Type="http://schemas.openxmlformats.org/officeDocument/2006/relationships/hyperlink" Id="rId29"/>
    <Relationship TargetMode="External" Target="https://resh.edu.ru/subject/7/5/" Type="http://schemas.openxmlformats.org/officeDocument/2006/relationships/hyperlink" Id="rId30"/>
    <Relationship TargetMode="External" Target="https://resh.edu.ru/subject/7/5/" Type="http://schemas.openxmlformats.org/officeDocument/2006/relationships/hyperlink" Id="rId31"/>
    <Relationship TargetMode="External" Target="https://resh.edu.ru/subject/7/5/" Type="http://schemas.openxmlformats.org/officeDocument/2006/relationships/hyperlink" Id="rId32"/>
    <Relationship TargetMode="External" Target="https://resh.edu.ru/subject/7/5/" Type="http://schemas.openxmlformats.org/officeDocument/2006/relationships/hyperlink" Id="rId33"/>
    <Relationship TargetMode="External" Target="https://resh.edu.ru/subject/7/5/" Type="http://schemas.openxmlformats.org/officeDocument/2006/relationships/hyperlink" Id="rId34"/>
    <Relationship TargetMode="External" Target="https://resh.edu.ru/subject/7/5/" Type="http://schemas.openxmlformats.org/officeDocument/2006/relationships/hyperlink" Id="rId35"/>
    <Relationship TargetMode="External" Target="https://resh.edu.ru/subject/7/5/" Type="http://schemas.openxmlformats.org/officeDocument/2006/relationships/hyperlink" Id="rId36"/>
    <Relationship TargetMode="External" Target="https://resh.edu.ru/subject/7/5/" Type="http://schemas.openxmlformats.org/officeDocument/2006/relationships/hyperlink" Id="rId37"/>
    <Relationship TargetMode="External" Target="https://resh.edu.ru/subject/7/5/" Type="http://schemas.openxmlformats.org/officeDocument/2006/relationships/hyperlink" Id="rId38"/>
    <Relationship TargetMode="External" Target="https://resh.edu.ru/subject/7/5/" Type="http://schemas.openxmlformats.org/officeDocument/2006/relationships/hyperlink" Id="rId39"/>
    <Relationship TargetMode="External" Target="https://resh.edu.ru/subject/7/6/" Type="http://schemas.openxmlformats.org/officeDocument/2006/relationships/hyperlink" Id="rId40"/>
    <Relationship TargetMode="External" Target="https://resh.edu.ru/subject/7/6/" Type="http://schemas.openxmlformats.org/officeDocument/2006/relationships/hyperlink" Id="rId41"/>
    <Relationship TargetMode="External" Target="https://resh.edu.ru/subject/7/6/" Type="http://schemas.openxmlformats.org/officeDocument/2006/relationships/hyperlink" Id="rId42"/>
    <Relationship TargetMode="External" Target="https://resh.edu.ru/subject/7/6/" Type="http://schemas.openxmlformats.org/officeDocument/2006/relationships/hyperlink" Id="rId43"/>
    <Relationship TargetMode="External" Target="https://resh.edu.ru/subject/7/6/" Type="http://schemas.openxmlformats.org/officeDocument/2006/relationships/hyperlink" Id="rId44"/>
    <Relationship TargetMode="External" Target="https://resh.edu.ru/subject/7/6/" Type="http://schemas.openxmlformats.org/officeDocument/2006/relationships/hyperlink" Id="rId45"/>
    <Relationship TargetMode="External" Target="https://resh.edu.ru/subject/7/6/" Type="http://schemas.openxmlformats.org/officeDocument/2006/relationships/hyperlink" Id="rId46"/>
    <Relationship TargetMode="External" Target="https://resh.edu.ru/subject/7/6/" Type="http://schemas.openxmlformats.org/officeDocument/2006/relationships/hyperlink" Id="rId47"/>
    <Relationship TargetMode="External" Target="https://resh.edu.ru/subject/7/6/" Type="http://schemas.openxmlformats.org/officeDocument/2006/relationships/hyperlink" Id="rId48"/>
    <Relationship TargetMode="External" Target="https://resh.edu.ru/subject/7/6/" Type="http://schemas.openxmlformats.org/officeDocument/2006/relationships/hyperlink" Id="rId49"/>
    <Relationship TargetMode="External" Target="https://resh.edu.ru/subject/7/6/" Type="http://schemas.openxmlformats.org/officeDocument/2006/relationships/hyperlink" Id="rId50"/>
    <Relationship TargetMode="External" Target="https://resh.edu.ru/subject/7/6/" Type="http://schemas.openxmlformats.org/officeDocument/2006/relationships/hyperlink" Id="rId51"/>
    <Relationship TargetMode="External" Target="https://resh.edu.ru/subject/7/6/" Type="http://schemas.openxmlformats.org/officeDocument/2006/relationships/hyperlink" Id="rId52"/>
    <Relationship TargetMode="External" Target="https://resh.edu.ru/subject/7/6/" Type="http://schemas.openxmlformats.org/officeDocument/2006/relationships/hyperlink" Id="rId53"/>
    <Relationship TargetMode="External" Target="https://resh.edu.ru/subject/7/6/" Type="http://schemas.openxmlformats.org/officeDocument/2006/relationships/hyperlink" Id="rId54"/>
    <Relationship TargetMode="External" Target="https://resh.edu.ru/subject/7/6/" Type="http://schemas.openxmlformats.org/officeDocument/2006/relationships/hyperlink" Id="rId55"/>
    <Relationship TargetMode="External" Target="https://resh.edu.ru/subject/7/6/" Type="http://schemas.openxmlformats.org/officeDocument/2006/relationships/hyperlink" Id="rId56"/>
    <Relationship TargetMode="External" Target="https://resh.edu.ru/subject/7/6/" Type="http://schemas.openxmlformats.org/officeDocument/2006/relationships/hyperlink" Id="rId57"/>
    <Relationship TargetMode="External" Target="https://resh.edu.ru/subject/7/6/" Type="http://schemas.openxmlformats.org/officeDocument/2006/relationships/hyperlink" Id="rId58"/>
    <Relationship TargetMode="External" Target="https://resh.edu.ru/subject/7/7/" Type="http://schemas.openxmlformats.org/officeDocument/2006/relationships/hyperlink" Id="rId59"/>
    <Relationship TargetMode="External" Target="https://resh.edu.ru/subject/7/7/" Type="http://schemas.openxmlformats.org/officeDocument/2006/relationships/hyperlink" Id="rId60"/>
    <Relationship TargetMode="External" Target="https://resh.edu.ru/subject/7/7/" Type="http://schemas.openxmlformats.org/officeDocument/2006/relationships/hyperlink" Id="rId61"/>
    <Relationship TargetMode="External" Target="https://resh.edu.ru/subject/7/7/" Type="http://schemas.openxmlformats.org/officeDocument/2006/relationships/hyperlink" Id="rId62"/>
    <Relationship TargetMode="External" Target="https://resh.edu.ru/subject/7/7/" Type="http://schemas.openxmlformats.org/officeDocument/2006/relationships/hyperlink" Id="rId63"/>
    <Relationship TargetMode="External" Target="https://resh.edu.ru/subject/7/7/" Type="http://schemas.openxmlformats.org/officeDocument/2006/relationships/hyperlink" Id="rId64"/>
    <Relationship TargetMode="External" Target="https://resh.edu.ru/subject/7/7/" Type="http://schemas.openxmlformats.org/officeDocument/2006/relationships/hyperlink" Id="rId65"/>
    <Relationship TargetMode="External" Target="https://resh.edu.ru/subject/7/7/" Type="http://schemas.openxmlformats.org/officeDocument/2006/relationships/hyperlink" Id="rId66"/>
    <Relationship TargetMode="External" Target="https://resh.edu.ru/subject/7/7/" Type="http://schemas.openxmlformats.org/officeDocument/2006/relationships/hyperlink" Id="rId67"/>
    <Relationship TargetMode="External" Target="https://resh.edu.ru/subject/7/7/" Type="http://schemas.openxmlformats.org/officeDocument/2006/relationships/hyperlink" Id="rId68"/>
    <Relationship TargetMode="External" Target="https://resh.edu.ru/subject/7/7/" Type="http://schemas.openxmlformats.org/officeDocument/2006/relationships/hyperlink" Id="rId69"/>
    <Relationship TargetMode="External" Target="https://resh.edu.ru/subject/7/7/" Type="http://schemas.openxmlformats.org/officeDocument/2006/relationships/hyperlink" Id="rId70"/>
    <Relationship TargetMode="External" Target="https://resh.edu.ru/subject/7/7/" Type="http://schemas.openxmlformats.org/officeDocument/2006/relationships/hyperlink" Id="rId71"/>
    <Relationship TargetMode="External" Target="https://resh.edu.ru/subject/7/7/" Type="http://schemas.openxmlformats.org/officeDocument/2006/relationships/hyperlink" Id="rId72"/>
    <Relationship TargetMode="External" Target="https://resh.edu.ru/subject/7/7/" Type="http://schemas.openxmlformats.org/officeDocument/2006/relationships/hyperlink" Id="rId73"/>
    <Relationship TargetMode="External" Target="https://resh.edu.ru/subject/7/7/" Type="http://schemas.openxmlformats.org/officeDocument/2006/relationships/hyperlink" Id="rId74"/>
    <Relationship TargetMode="External" Target="https://resh.edu.ru/subject/7/7/" Type="http://schemas.openxmlformats.org/officeDocument/2006/relationships/hyperlink" Id="rId75"/>
    <Relationship TargetMode="External" Target="https://resh.edu.ru/subject/7/7/" Type="http://schemas.openxmlformats.org/officeDocument/2006/relationships/hyperlink" Id="rId76"/>
    <Relationship TargetMode="External" Target="https://resh.edu.ru/subject/7/7/" Type="http://schemas.openxmlformats.org/officeDocument/2006/relationships/hyperlink" Id="rId77"/>
    <Relationship TargetMode="External" Target="https://resh.edu.ru/subject/7/7/" Type="http://schemas.openxmlformats.org/officeDocument/2006/relationships/hyperlink" Id="rId78"/>
    <Relationship TargetMode="External" Target="https://resh.edu.ru/subject/7/7/" Type="http://schemas.openxmlformats.org/officeDocument/2006/relationships/hyperlink" Id="rId79"/>
    <Relationship TargetMode="External" Target="https://resh.edu.ru/subject/7/7/" Type="http://schemas.openxmlformats.org/officeDocument/2006/relationships/hyperlink" Id="rId80"/>
    <Relationship TargetMode="External" Target="https://resh.edu.ru/subject/7/7/" Type="http://schemas.openxmlformats.org/officeDocument/2006/relationships/hyperlink" Id="rId8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